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33" w:rsidRDefault="00484433">
      <w:pPr>
        <w:autoSpaceDE w:val="0"/>
        <w:autoSpaceDN w:val="0"/>
        <w:spacing w:after="78" w:line="220" w:lineRule="exact"/>
      </w:pPr>
    </w:p>
    <w:p w:rsidR="00CD7C80" w:rsidRPr="00CD7C80" w:rsidRDefault="00CD7C80" w:rsidP="00CD7C80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CD7C80">
        <w:rPr>
          <w:i/>
          <w:sz w:val="36"/>
          <w:szCs w:val="36"/>
          <w:vertAlign w:val="superscript"/>
          <w:lang w:val="ru-RU"/>
        </w:rPr>
        <w:t>Муниципальное автономное общеобразовательное учреждение</w:t>
      </w:r>
    </w:p>
    <w:p w:rsidR="00CD7C80" w:rsidRPr="00CD7C80" w:rsidRDefault="00CD7C80" w:rsidP="00CD7C80">
      <w:pPr>
        <w:suppressAutoHyphens/>
        <w:jc w:val="center"/>
        <w:rPr>
          <w:i/>
          <w:sz w:val="36"/>
          <w:szCs w:val="36"/>
          <w:vertAlign w:val="superscript"/>
          <w:lang w:val="ru-RU"/>
        </w:rPr>
      </w:pPr>
      <w:r w:rsidRPr="00CD7C80">
        <w:rPr>
          <w:i/>
          <w:sz w:val="36"/>
          <w:szCs w:val="36"/>
          <w:vertAlign w:val="superscript"/>
          <w:lang w:val="ru-RU"/>
        </w:rPr>
        <w:t>средняя общеобразовательная школа №1</w:t>
      </w:r>
    </w:p>
    <w:p w:rsidR="00350ABB" w:rsidRDefault="00350ABB" w:rsidP="00CD7C80">
      <w:pPr>
        <w:autoSpaceDE w:val="0"/>
        <w:autoSpaceDN w:val="0"/>
        <w:spacing w:before="670" w:after="0" w:line="228" w:lineRule="auto"/>
        <w:ind w:right="4066"/>
        <w:jc w:val="center"/>
        <w:rPr>
          <w:lang w:val="ru-RU"/>
        </w:rPr>
      </w:pPr>
    </w:p>
    <w:p w:rsidR="00350ABB" w:rsidRDefault="00350ABB" w:rsidP="00CD7C80">
      <w:pPr>
        <w:autoSpaceDE w:val="0"/>
        <w:autoSpaceDN w:val="0"/>
        <w:spacing w:after="0" w:line="228" w:lineRule="auto"/>
        <w:ind w:right="200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СОГЛАСОВАНО                           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</w:t>
      </w:r>
      <w:proofErr w:type="spellEnd"/>
      <w:proofErr w:type="gramEnd"/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 xml:space="preserve">                        УТВЕРЖЕНО</w:t>
      </w:r>
    </w:p>
    <w:p w:rsidR="00350ABB" w:rsidRDefault="00350ABB" w:rsidP="00CD7C80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350ABB" w:rsidRDefault="00350ABB" w:rsidP="00CD7C80">
      <w:pPr>
        <w:autoSpaceDE w:val="0"/>
        <w:autoSpaceDN w:val="0"/>
        <w:spacing w:after="0" w:line="228" w:lineRule="auto"/>
        <w:ind w:right="856"/>
        <w:jc w:val="center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350ABB" w:rsidRDefault="00350ABB" w:rsidP="00CD7C80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350ABB" w:rsidRDefault="00350ABB" w:rsidP="00CD7C80">
      <w:pPr>
        <w:autoSpaceDE w:val="0"/>
        <w:autoSpaceDN w:val="0"/>
        <w:spacing w:after="0" w:line="228" w:lineRule="auto"/>
        <w:ind w:right="2374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350ABB" w:rsidRDefault="00350ABB" w:rsidP="00CD7C80">
      <w:pPr>
        <w:autoSpaceDE w:val="0"/>
        <w:autoSpaceDN w:val="0"/>
        <w:spacing w:before="1038" w:after="0" w:line="228" w:lineRule="auto"/>
        <w:ind w:right="364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484433" w:rsidRPr="00FD0865" w:rsidRDefault="00DA5280" w:rsidP="00CD7C80">
      <w:pPr>
        <w:autoSpaceDE w:val="0"/>
        <w:autoSpaceDN w:val="0"/>
        <w:spacing w:before="1038" w:after="0" w:line="230" w:lineRule="auto"/>
        <w:ind w:right="3640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484433" w:rsidRPr="00FD0865" w:rsidRDefault="00484433" w:rsidP="00CD7C80">
      <w:pPr>
        <w:autoSpaceDE w:val="0"/>
        <w:autoSpaceDN w:val="0"/>
        <w:spacing w:before="70" w:after="0" w:line="230" w:lineRule="auto"/>
        <w:ind w:right="4412"/>
        <w:jc w:val="center"/>
        <w:rPr>
          <w:lang w:val="ru-RU"/>
        </w:rPr>
      </w:pPr>
    </w:p>
    <w:p w:rsidR="00484433" w:rsidRPr="00FD0865" w:rsidRDefault="00DA5280" w:rsidP="00CD7C80">
      <w:pPr>
        <w:autoSpaceDE w:val="0"/>
        <w:autoSpaceDN w:val="0"/>
        <w:spacing w:before="166" w:after="0" w:line="230" w:lineRule="auto"/>
        <w:ind w:right="4012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484433" w:rsidRPr="00FD0865" w:rsidRDefault="00DA5280" w:rsidP="00CD7C80">
      <w:pPr>
        <w:autoSpaceDE w:val="0"/>
        <w:autoSpaceDN w:val="0"/>
        <w:spacing w:before="70" w:after="0" w:line="230" w:lineRule="auto"/>
        <w:ind w:right="4264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«Технология»</w:t>
      </w:r>
    </w:p>
    <w:p w:rsidR="00484433" w:rsidRPr="00FD0865" w:rsidRDefault="00DA5280" w:rsidP="00CD7C80">
      <w:pPr>
        <w:autoSpaceDE w:val="0"/>
        <w:autoSpaceDN w:val="0"/>
        <w:spacing w:before="670" w:after="0" w:line="230" w:lineRule="auto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484433" w:rsidRPr="00FD0865" w:rsidRDefault="00DA5280" w:rsidP="00CD7C80">
      <w:pPr>
        <w:autoSpaceDE w:val="0"/>
        <w:autoSpaceDN w:val="0"/>
        <w:spacing w:before="70" w:after="0" w:line="230" w:lineRule="auto"/>
        <w:ind w:right="3610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484433" w:rsidRPr="00FD0865" w:rsidRDefault="00DA5280" w:rsidP="00CD7C80">
      <w:pPr>
        <w:autoSpaceDE w:val="0"/>
        <w:autoSpaceDN w:val="0"/>
        <w:spacing w:before="2112" w:after="0" w:line="230" w:lineRule="auto"/>
        <w:ind w:right="20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Составитель: Коротких Светлана Алексеевна</w:t>
      </w:r>
    </w:p>
    <w:p w:rsidR="00484433" w:rsidRPr="00FD0865" w:rsidRDefault="00DA5280" w:rsidP="00CD7C80">
      <w:pPr>
        <w:autoSpaceDE w:val="0"/>
        <w:autoSpaceDN w:val="0"/>
        <w:spacing w:before="70" w:after="0" w:line="230" w:lineRule="auto"/>
        <w:ind w:right="20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484433" w:rsidRPr="00FD0865" w:rsidRDefault="00DA5280" w:rsidP="00CD7C80">
      <w:pPr>
        <w:autoSpaceDE w:val="0"/>
        <w:autoSpaceDN w:val="0"/>
        <w:spacing w:before="2830" w:after="0" w:line="230" w:lineRule="auto"/>
        <w:ind w:right="4196"/>
        <w:jc w:val="center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Кировград 2021</w:t>
      </w:r>
    </w:p>
    <w:p w:rsidR="00484433" w:rsidRPr="00FD0865" w:rsidRDefault="00484433" w:rsidP="00350ABB">
      <w:pPr>
        <w:rPr>
          <w:lang w:val="ru-RU"/>
        </w:rPr>
        <w:sectPr w:rsidR="00484433" w:rsidRPr="00FD0865" w:rsidSect="00350ABB">
          <w:pgSz w:w="11900" w:h="16840"/>
          <w:pgMar w:top="298" w:right="1962" w:bottom="296" w:left="1701" w:header="720" w:footer="720" w:gutter="0"/>
          <w:cols w:space="720" w:equalWidth="0">
            <w:col w:w="8237" w:space="0"/>
          </w:cols>
          <w:docGrid w:linePitch="360"/>
        </w:sectPr>
      </w:pP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1440" w:right="1440" w:bottom="1440" w:left="1440" w:header="720" w:footer="720" w:gutter="0"/>
          <w:cols w:space="720" w:equalWidth="0">
            <w:col w:w="958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84433" w:rsidRPr="00FD0865" w:rsidRDefault="00DA5280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:rsidR="00484433" w:rsidRPr="00FD0865" w:rsidRDefault="00DA528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Во втором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 — использование средств художественной выразительности, законов и правил декоративно-прикладного искусства и дизайна.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:rsidR="00484433" w:rsidRPr="00FD0865" w:rsidRDefault="00484433">
      <w:pPr>
        <w:rPr>
          <w:lang w:val="ru-RU"/>
        </w:rPr>
        <w:sectPr w:rsidR="00484433" w:rsidRPr="00FD0865" w:rsidSect="00350ABB">
          <w:pgSz w:w="11900" w:h="16840" w:code="9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:rsidR="00484433" w:rsidRPr="00FD0865" w:rsidRDefault="00DA5280">
      <w:pPr>
        <w:autoSpaceDE w:val="0"/>
        <w:autoSpaceDN w:val="0"/>
        <w:spacing w:before="70" w:after="0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:rsidR="00484433" w:rsidRPr="00FD0865" w:rsidRDefault="00DA528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:rsidR="00484433" w:rsidRPr="00FD0865" w:rsidRDefault="00DA528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чертёжно-графической грамотности, умения работать с простейшей технологической документацией (рисунок, чертёж, эскиз, схема);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6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484433" w:rsidRPr="00FD0865" w:rsidRDefault="00DA528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во 2 классе — 34 часа (по 1 часу в неделю)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86" w:right="964" w:bottom="1440" w:left="666" w:header="720" w:footer="720" w:gutter="0"/>
          <w:cols w:space="720" w:equalWidth="0">
            <w:col w:w="10270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346" w:after="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Рукотворный мир —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выразительность. Средства художественной выразительности (композиция, цвет, тон и др.).</w:t>
      </w:r>
    </w:p>
    <w:p w:rsidR="00484433" w:rsidRPr="00FD0865" w:rsidRDefault="00DA5280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Изготовление изделий с учётом данного принципа. Общее представление о технологическом процессе: анализ устройства и назначения изделия; выстраивание последовательности практических действий и технологических операций; подбор материалов и инструментов; экономная разметка; обработка с целью получения (выделения) деталей, сборка, отделка изделия;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профессии; правила мастера. Культурные традиции.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484433" w:rsidRPr="00FD0865" w:rsidRDefault="00DA528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др.), сборка изделия (сшивание). Подвижное соединение деталей изделия. Использование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соответствующих способов обработки материалов в зависимости от вида и назначения изделия.</w:t>
      </w:r>
    </w:p>
    <w:p w:rsidR="00484433" w:rsidRPr="00FD0865" w:rsidRDefault="00DA528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Виды условных графических изображений: рисунок, простейший чертёж, эскиз, схема. Чертёжные инструменты —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484433" w:rsidRPr="00FD0865" w:rsidRDefault="00DA5280">
      <w:pPr>
        <w:autoSpaceDE w:val="0"/>
        <w:autoSpaceDN w:val="0"/>
        <w:spacing w:before="70" w:after="0" w:line="283" w:lineRule="auto"/>
        <w:ind w:right="144"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бумаги и картона.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— 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биговка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 Подвижное соединение деталей на проволоку, толстую нитку.</w:t>
      </w:r>
    </w:p>
    <w:p w:rsidR="00484433" w:rsidRPr="00FD0865" w:rsidRDefault="00DA528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u w:val="single"/>
          <w:lang w:val="ru-RU"/>
        </w:rPr>
        <w:t>Технология обработки текстильных материалов.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Строение ткани (поперечное и продольное направление нитей). Ткани и нитки растительного происхождения (полученные на основе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и/или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материалов (например, проволока, пряжа, бусины и др.).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71" w:lineRule="auto"/>
        <w:ind w:right="720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96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484433" w:rsidRPr="00FD0865" w:rsidRDefault="00DA5280">
      <w:pPr>
        <w:autoSpaceDE w:val="0"/>
        <w:autoSpaceDN w:val="0"/>
        <w:spacing w:before="70" w:after="0" w:line="262" w:lineRule="auto"/>
        <w:ind w:left="180" w:right="2304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Поиск информации. Интернет как источник информации.</w:t>
      </w:r>
    </w:p>
    <w:p w:rsidR="00484433" w:rsidRPr="00FD0865" w:rsidRDefault="00DA5280">
      <w:pPr>
        <w:autoSpaceDE w:val="0"/>
        <w:autoSpaceDN w:val="0"/>
        <w:spacing w:before="190" w:after="0" w:line="286" w:lineRule="auto"/>
        <w:ind w:left="180"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соответствии с образцом, инструкцией, устной или письменной;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анализа и синтеза, сравнения, группировки с учётом указанных критериев; строить рассуждения, делать умозаключения, проверять их в практической работе;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воспроизводить порядок действий при решении учебной/практической задачи;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осуществлять решение простых задач в умственной и материализованной форме.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получать информацию из учебника и других дидактических материалов, использовать её в работе;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участия в учебном диалоге: задавать вопросы, дополнять ответы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одноклассников, высказывать своё мнение; отвечать на вопросы; проявлять уважительное отношение к одноклассникам, внимание к мнению другого;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делиться впечатлениями о прослушанном (прочитанном) тексте, рассказе учителя; о выполненной работе, созданном изделии.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учебную задачу;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предлагаемый план действий, действовать по плану;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необходимые действия для получения практического результата, планировать работу;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воспринимать советы, оценку учителя и одноклассников, стараться учитывать их в работе.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72" w:after="0" w:line="281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элементарную совместную деятельность в процессе изготовления изделий, осуществлять взаимопомощь;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выполнять правила совместной работы: справедливо распределять работу; договариваться, выполнять ответственно свою часть работы, уважительно относиться к чужому мнению.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316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«ТЕХНОЛОГИЯ</w:t>
      </w:r>
      <w:proofErr w:type="gramStart"/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»Н</w:t>
      </w:r>
      <w:proofErr w:type="gramEnd"/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 УРОВНЕ НАЧАЛЬНОГО ОБЩЕГО ОБРАЗОВАНИЯ 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84433" w:rsidRPr="00FD0865" w:rsidRDefault="00DA5280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6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:rsidR="00484433" w:rsidRPr="00FD0865" w:rsidRDefault="00DA528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</w:t>
      </w: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во втором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классе обучающийся научится: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по самостоятельно составленному плану;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86" w:right="668" w:bottom="36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выделять, называть и применять изученные общие правила создания рукотворного мира в своей предметно-творческой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рабочее место в соответствии с видом деятельности, поддерживать порядок во время работы, убирать рабочее место;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задание/образец по предложенным вопросам, памятке или инструкции,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выполнять доступные задания с опорой на инструкционную (технологическую) карту;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читать простейшие чертежи (эскизы), называть линии чертежа (линия контура и надреза, линия выносная и размерная, линия сгиба, линия симметрии);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биговку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построение простейшего лекала (выкройки) правильной геометрической формы и разметку деталей кроя на ткани по нему/ней;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и соединять детали освоенными ручными строчками;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смысл понятия «развёртка» (трёхмерного предмета); соотносить объёмную конструкцию с изображениями её развёртки;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отличать макет от модели, строить трёхмерный макет из готовой развёртки;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неподвижный и подвижный способ соединения деталей и выполнять подвижное и неподвижное соединения известными способами;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конструировать и моделировать изделия из различных материалов по модели, простейшему чертежу или эскизу;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решать несложные конструкторско-технологические задачи;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освоенные знания и практические умения (технологические, графические,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конструкторские) в самостоятельной интеллектуальной и практической деятельности;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выбор, какое мнение принять — своё или другое, высказанное в ходе обсуждения;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работу в малых группах, осуществлять сотрудничество;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особенности проектной деятельности, осуществлять под руководством учителя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 </w:t>
      </w:r>
      <w:r w:rsidRPr="00FD0865">
        <w:rPr>
          <w:lang w:val="ru-RU"/>
        </w:rPr>
        <w:br/>
      </w:r>
      <w:r w:rsidRPr="00FD0865">
        <w:rPr>
          <w:lang w:val="ru-RU"/>
        </w:rPr>
        <w:tab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называть профессии людей, работающих в сфере обслуживания.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62" w:bottom="1440" w:left="666" w:header="720" w:footer="720" w:gutter="0"/>
          <w:cols w:space="720" w:equalWidth="0">
            <w:col w:w="10572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64" w:line="220" w:lineRule="exact"/>
        <w:rPr>
          <w:lang w:val="ru-RU"/>
        </w:rPr>
      </w:pPr>
    </w:p>
    <w:p w:rsidR="00484433" w:rsidRPr="00BE10DC" w:rsidRDefault="00DA5280">
      <w:pPr>
        <w:autoSpaceDE w:val="0"/>
        <w:autoSpaceDN w:val="0"/>
        <w:spacing w:after="162" w:line="230" w:lineRule="auto"/>
        <w:rPr>
          <w:sz w:val="16"/>
          <w:szCs w:val="16"/>
        </w:rPr>
      </w:pPr>
      <w:r>
        <w:rPr>
          <w:rFonts w:ascii="Times New Roman" w:eastAsia="Times New Roman" w:hAnsi="Times New Roman"/>
          <w:b/>
          <w:color w:val="000000"/>
          <w:sz w:val="12"/>
        </w:rPr>
        <w:t xml:space="preserve">ТЕМАТИЧЕСКОЕ ПЛАНИРОВАНИЕ </w:t>
      </w: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484433" w:rsidRPr="00BE10DC" w:rsidTr="00FD0865">
        <w:trPr>
          <w:trHeight w:hRule="exact" w:val="218"/>
        </w:trPr>
        <w:tc>
          <w:tcPr>
            <w:tcW w:w="2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№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п/п</w:t>
            </w:r>
          </w:p>
        </w:tc>
        <w:tc>
          <w:tcPr>
            <w:tcW w:w="9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 w:right="292"/>
              <w:jc w:val="both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173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Количествочасов</w:t>
            </w:r>
            <w:proofErr w:type="spellEnd"/>
          </w:p>
        </w:tc>
        <w:tc>
          <w:tcPr>
            <w:tcW w:w="54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Дата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изучения</w:t>
            </w:r>
          </w:p>
        </w:tc>
        <w:tc>
          <w:tcPr>
            <w:tcW w:w="96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Виды деятельности</w:t>
            </w:r>
          </w:p>
        </w:tc>
        <w:tc>
          <w:tcPr>
            <w:tcW w:w="6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4" w:right="1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Виды,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формы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контроля</w:t>
            </w:r>
          </w:p>
        </w:tc>
        <w:tc>
          <w:tcPr>
            <w:tcW w:w="27790" w:type="dxa"/>
            <w:vMerge w:val="restart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Электронные (цифровые) образовательные ресурсы</w:t>
            </w:r>
          </w:p>
        </w:tc>
      </w:tr>
      <w:tr w:rsidR="00484433" w:rsidRPr="00BE10DC" w:rsidTr="00FD0865">
        <w:trPr>
          <w:trHeight w:hRule="exact" w:val="338"/>
        </w:trPr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всего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контрольные работы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практические работы</w:t>
            </w: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  <w:tc>
          <w:tcPr>
            <w:tcW w:w="1801" w:type="dxa"/>
            <w:vMerge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CD7C80" w:rsidTr="00FD0865">
        <w:trPr>
          <w:trHeight w:hRule="exact" w:val="216"/>
        </w:trPr>
        <w:tc>
          <w:tcPr>
            <w:tcW w:w="-32540" w:type="dxa"/>
            <w:gridSpan w:val="9"/>
            <w:tcBorders>
              <w:top w:val="single" w:sz="2" w:space="0" w:color="000000"/>
              <w:left w:val="single" w:sz="3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1. ТЕХНОЛОГИИ, ПРОФЕССИИ И ПРОИЗВОДСТВА</w:t>
            </w:r>
          </w:p>
        </w:tc>
      </w:tr>
      <w:tr w:rsidR="00484433" w:rsidRPr="00BE10DC" w:rsidTr="00FD0865">
        <w:trPr>
          <w:trHeight w:hRule="exact" w:val="177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1.1.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Рукотворный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мир — результат труда человека.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представления 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основном принципе создания мира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вещей: прочность 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выразительность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02.09.2022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элементарные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представления 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основном принципе создания мира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вещей: прочность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выразительность.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изделия с учётом данного принципа;</w:t>
            </w:r>
          </w:p>
          <w:p w:rsidR="00FD0865" w:rsidRPr="00BE10DC" w:rsidRDefault="00FD0865">
            <w:pPr>
              <w:autoSpaceDE w:val="0"/>
              <w:autoSpaceDN w:val="0"/>
              <w:spacing w:before="12" w:after="0" w:line="247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right="288"/>
              <w:jc w:val="center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Устный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опрос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http://www.openclass.ru/node/234008</w:t>
            </w:r>
          </w:p>
          <w:p w:rsidR="00484433" w:rsidRPr="00BE10DC" w:rsidRDefault="00DA5280">
            <w:pPr>
              <w:autoSpaceDE w:val="0"/>
              <w:autoSpaceDN w:val="0"/>
              <w:spacing w:before="252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http://pedsovet.su</w:t>
            </w:r>
          </w:p>
        </w:tc>
      </w:tr>
      <w:tr w:rsidR="00484433" w:rsidRPr="00BE10DC" w:rsidTr="00FD0865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Средства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выразительности (композиция, цвет, тон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др.).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Изготовлениеизделий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с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учётом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данного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принципа.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09.09.2022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работе над изделием средства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(композиция, цвет, тон и др.);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4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https://resh.edu.ru/subject/lesson/4311/conspect/219010/</w:t>
            </w:r>
          </w:p>
        </w:tc>
      </w:tr>
      <w:tr w:rsidR="00484433" w:rsidRPr="00BE10DC" w:rsidTr="00FD0865">
        <w:trPr>
          <w:trHeight w:hRule="exact" w:val="346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1.3.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Общее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процессе: анализ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устройства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выстраивание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действий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операций; подбор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инструментов;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экономная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разметка;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обработка с целью получения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(выделения)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деталей, сборка,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отделка 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проверка изделия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 действии,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внесение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необходимых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изменений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16.09.2022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Формировать общее 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процессе: анализ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устройства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назначения изделия; выстраивание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последовательности практических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действий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операций; подбор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инструментов;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экономная разметка; обработка с целью получения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(выделения)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деталей, сборка,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отделка изделия;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проверка изделия в действии, внесение необходимых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изменений;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7" w:lineRule="auto"/>
              <w:ind w:left="44"/>
              <w:rPr>
                <w:i/>
                <w:iCs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infourok.ru›programma-kursa-tehnologiya-1…klassy…</w:t>
            </w:r>
          </w:p>
        </w:tc>
      </w:tr>
      <w:tr w:rsidR="00484433" w:rsidRPr="00BE10DC" w:rsidTr="00FD0865">
        <w:trPr>
          <w:trHeight w:hRule="exact" w:val="129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1.4.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соблюдением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этапов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технологического процесса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23.09.2022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свойства материалов при 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изделием.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350AB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Подготавливать</w:t>
            </w:r>
            <w:r w:rsidRPr="00350ABB">
              <w:rPr>
                <w:sz w:val="16"/>
                <w:szCs w:val="16"/>
                <w:lang w:val="ru-RU"/>
              </w:rPr>
              <w:br/>
            </w:r>
            <w:r w:rsidRPr="00350ABB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материалы к работе;</w:t>
            </w:r>
          </w:p>
          <w:p w:rsidR="00FD0865" w:rsidRPr="00BE10DC" w:rsidRDefault="00FD0865">
            <w:pPr>
              <w:autoSpaceDE w:val="0"/>
              <w:autoSpaceDN w:val="0"/>
              <w:spacing w:before="12" w:after="0" w:line="245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http://www.myshared.ru/slide/1106114/?</w:t>
            </w:r>
          </w:p>
        </w:tc>
      </w:tr>
      <w:tr w:rsidR="00484433" w:rsidRPr="00BE10DC" w:rsidTr="00FD0865">
        <w:trPr>
          <w:trHeight w:hRule="exact" w:val="15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1.5.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Традиции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современность.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 w:right="368"/>
              <w:jc w:val="both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Новая жизнь древних </w:t>
            </w:r>
            <w:proofErr w:type="spellStart"/>
            <w:proofErr w:type="gram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про-фессий</w:t>
            </w:r>
            <w:proofErr w:type="spellEnd"/>
            <w:proofErr w:type="gram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Совершенствование их технологических процессов. Мастера и их профессии;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правила мастера.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6" w:right="288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Культурныетрадиции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30.09.2022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Рассматривать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принципа создания вещей, средств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художественной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выразительности в различных отраслях и профессиях;</w:t>
            </w:r>
          </w:p>
          <w:p w:rsidR="00FD0865" w:rsidRPr="00BE10DC" w:rsidRDefault="00FD0865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https://demo.multiurok.ru/index.php/files/mir-professii-ot-drevnei-rusi-do-sovremennosti.html?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56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484433" w:rsidRPr="00BE10DC" w:rsidTr="00DC66B2">
        <w:trPr>
          <w:trHeight w:hRule="exact" w:val="16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1.6.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творческая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проектная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деятельность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(создание замысла, его детализация и воплощение).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Несложные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коллективные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, </w:t>
            </w:r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групповыепроекты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Организовывать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зависимости от вида работы.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размещать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рабочем месте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владеть правилами безопасного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инструментов;</w:t>
            </w:r>
          </w:p>
          <w:p w:rsidR="00DC66B2" w:rsidRPr="00BE10DC" w:rsidRDefault="00DC66B2">
            <w:pPr>
              <w:autoSpaceDE w:val="0"/>
              <w:autoSpaceDN w:val="0"/>
              <w:spacing w:before="1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resh.edu.ru›Предметы›lesson/7554/conspect</w:t>
            </w:r>
          </w:p>
        </w:tc>
      </w:tr>
      <w:tr w:rsidR="00484433" w:rsidRPr="00BE10DC" w:rsidTr="00DC66B2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8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CD7C80" w:rsidTr="00DC66B2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484433" w:rsidRPr="00BE10DC" w:rsidTr="00DC66B2">
        <w:trPr>
          <w:trHeight w:hRule="exact" w:val="23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Многообразие материалов, их свойств и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практическое применение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жизни.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Исследование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сравнение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физических,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механических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свойств различных материалов.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Выборматериаловпоих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декоративно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-</w:t>
            </w:r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художественным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 и конструктивным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свойствам.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288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Выбирать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заданными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критериями;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 w:right="288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https://infourok.ru/prezentaciya-po-tehnologii-na-temu-materiali-i-oblast-ih-primeneniya-klass-1200175.html?</w:t>
            </w:r>
          </w:p>
        </w:tc>
      </w:tr>
      <w:tr w:rsidR="00484433" w:rsidRPr="00BE10DC" w:rsidTr="00DC66B2">
        <w:trPr>
          <w:trHeight w:hRule="exact" w:val="297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6"/>
              <w:rPr>
                <w:sz w:val="16"/>
                <w:szCs w:val="16"/>
                <w:lang w:val="ru-RU"/>
              </w:rPr>
            </w:pPr>
            <w:proofErr w:type="gram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Называние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выполнение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операций ручной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изделия: разметка деталей (с помощью линейки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(угольника,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циркуля),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 (сгибание, 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плотных видов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бу-маги</w:t>
            </w:r>
            <w:proofErr w:type="spellEnd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 и др.), сборка изделия (сшивание)</w:t>
            </w:r>
            <w:proofErr w:type="gram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21.10.2022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Наблюдать за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изменением свойств бумаги и картона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воздействии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внешних факторов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(например,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сминании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намачивании),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сравнивать свойства бумаги и картона;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обсуждать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результаты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наблюдения,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коллективно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формулировать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вывод: каждый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 обладает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определённым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набором свойств,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которые необходимо учитывать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изделия; не из всего можно сделать всё;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infourok.ru›…tehnologicheskie-operacii-i…detaley…</w:t>
            </w:r>
          </w:p>
        </w:tc>
      </w:tr>
      <w:tr w:rsidR="00484433" w:rsidRPr="00BE10DC" w:rsidTr="00DC66B2">
        <w:trPr>
          <w:trHeight w:hRule="exact" w:val="92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2.3.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7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Подвижное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соединение деталей изделия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28.10.2022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подвижные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неподвижные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 деталей в конструкции;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щелевой замок;</w:t>
            </w:r>
          </w:p>
          <w:p w:rsidR="00DC66B2" w:rsidRPr="00BE10DC" w:rsidRDefault="00DC66B2">
            <w:pPr>
              <w:autoSpaceDE w:val="0"/>
              <w:autoSpaceDN w:val="0"/>
              <w:spacing w:before="5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https://resh.edu.ru/subject/lesson/4313/conspect/220278/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4064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2.4.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соответствующих способов обработки 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зависимости от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вида и назначения изделия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11.11.2022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изделия, обсуждать варианты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изделия, называть и выполнять основные технологические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операции ручной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изделия: разметку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 с помощью линейки (угольника, циркуля), выделение деталей,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формообразование деталей (сгибание,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плотных видов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бумаги), сборку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(склеивание)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отделку изделия или его деталей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заданному образцу и самостоятельно при выполнении изделия в изученной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технике;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https://resh.edu.ru/subject/lesson/7569/conspect/314423/</w:t>
            </w:r>
          </w:p>
        </w:tc>
      </w:tr>
      <w:tr w:rsidR="00DC66B2" w:rsidRPr="00BE10DC" w:rsidTr="00DC66B2">
        <w:trPr>
          <w:trHeight w:hRule="exact" w:val="201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2.5.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Виды условных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изображений: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рисунок,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чертёж, эскиз, схема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18.11.2022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Различать виды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условных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графических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изображений: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рисунок,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простейший чертёж, эскиз, схема.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практической работе чертёжные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инструменты —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линейку (угольник, циркуль), знать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функциональное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конструкцию;</w:t>
            </w:r>
          </w:p>
          <w:p w:rsidR="00DC66B2" w:rsidRPr="00BE10DC" w:rsidRDefault="00DC66B2">
            <w:pPr>
              <w:autoSpaceDE w:val="0"/>
              <w:autoSpaceDN w:val="0"/>
              <w:spacing w:before="1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https://infourok.ru/prezentaciya-k-integrirovannomu-uroku-okruzhnost-ee-centr-i-ee-radius-postroenie-okruzhnosti-globus-vidi-uslovnih-graficheskih-i-2656751.html?</w:t>
            </w:r>
          </w:p>
        </w:tc>
      </w:tr>
      <w:tr w:rsidR="00DC66B2" w:rsidRPr="00BE10DC" w:rsidTr="00DC66B2">
        <w:trPr>
          <w:trHeight w:hRule="exact" w:val="1560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Чертёжные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инструменты —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линейка (угольник, циркуль).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Их функциональное назначение,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конструкция.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Приёмы безопасной работы колющими (циркуль)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инструментами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25.11.2022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Осваивать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окружности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разметку деталей с помощью циркуля;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infourok.ru›prezentaciya…tehnologii…instrumenti-i…</w:t>
            </w:r>
          </w:p>
        </w:tc>
      </w:tr>
      <w:tr w:rsidR="00DC66B2" w:rsidRPr="00BE10DC" w:rsidTr="00DC66B2">
        <w:trPr>
          <w:trHeight w:hRule="exact" w:val="69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2.7.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7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обработки бумаги и картона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02.12.2022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Планировать свою деятельность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предложенному в учебнике, рабочей тетради образцу;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infourok.ru›…po-tehnologii…s…i…klass-2749399.html</w:t>
            </w:r>
          </w:p>
        </w:tc>
      </w:tr>
      <w:tr w:rsidR="00DC66B2" w:rsidRPr="00BE10DC" w:rsidTr="00DC66B2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2.8.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Назначение линий чертежа (контур,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линия разреза,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сгиба, выносная,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размерная).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Чтениеусловных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графических</w:t>
            </w:r>
            <w:proofErr w:type="spellEnd"/>
            <w:r w:rsidRPr="00BE10DC">
              <w:rPr>
                <w:sz w:val="16"/>
                <w:szCs w:val="16"/>
              </w:rPr>
              <w:br/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изображений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09.12.2022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Планировать свою деятельность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предложенному в учебнике, рабочей тетради образцу;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https://nsportal.ru/npo-spo/metallurgiya-mashinostroenie-i-materialoobrabotka/library/2020/04/01/prezentatsiya-k-uroku?</w:t>
            </w:r>
          </w:p>
        </w:tc>
      </w:tr>
      <w:tr w:rsidR="00DC66B2" w:rsidRPr="00BE10DC" w:rsidTr="00DC66B2">
        <w:trPr>
          <w:trHeight w:hRule="exact" w:val="9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2.9.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прямоугольника от двух прямых углов (от одного прямого угла). 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16.12.2022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построение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прямоугольника от двух прямых углов, от одного прямого угла;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https://infourok.ru/prezentaciya-razmetka-pryamougolnika-ot-dvuh-pryamih-uglov-trudovoe-obuchenie-klass-2700349.html?</w:t>
            </w: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494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117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2.10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Сгибание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складывание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тонкого картона и плотных видов бумаги — </w:t>
            </w:r>
            <w:proofErr w:type="spellStart"/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биговка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23.12.2022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операций разметки и сборки деталей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особенности работы с тонким картоном и плотными видами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бумаги, выполнять </w:t>
            </w: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биговку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https://yandex.ru/video/preview/?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45" w:lineRule="auto"/>
              <w:ind w:left="46" w:right="1670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 xml:space="preserve">text=%D0%A1%D0%B3%D0%B8%D0%B1%D0%B0%D0%BD%D0%B8%D0%B5%20%D0%B8%20%D1%81%D0%BA%D0%BB%D0%B0%D0%B4%D1%8B%D0%B2%D0%B0%D0%BD%D0%B8%D0%B5%20%D1%82%D0%BE%D0%BD%D0%BA%D0%BE%D0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reqid=1655375735520546-6860915596329190027-vla1-3884-vla-l7-balancer-8080-BAL-82&amp;from_type=vast&amp;filmId=2623061631269777588</w:t>
            </w:r>
          </w:p>
        </w:tc>
      </w:tr>
      <w:tr w:rsidR="00DC66B2" w:rsidRPr="00BE10DC" w:rsidTr="00DC66B2">
        <w:trPr>
          <w:trHeight w:hRule="exact" w:val="3194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Разметка деталей с опорой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чертёж, эскиз.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Изготовление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по рисунку, 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чертежу или эскизу, схеме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30.12.2022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7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 заданному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образцу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организовывать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свою деятельность: подготавливать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рабочее место для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работы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пластичными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материалами,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правильно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рационально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размещать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инструменты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соответствии с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индивидуальными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особенностями, под контролем учителя в процессе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выполнения изделия проверять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восстанавливать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порядок на рабочем месте; убирать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рабочее место;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7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0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измерений,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вычислений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 построений для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решения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практических задач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13.01.2023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Понимать общие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правила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предметов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рукотворного мира: соответствие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обстановке, удобство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(функциональность), эстетическая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выразительность,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руководствоваться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ими в практической деятельности;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1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2.13.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Подвижное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соединение деталей на проволоку,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толстую нитку.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20.01.2023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подвижное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соединение деталей изделия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проволоку, толстую нитку;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02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2.14.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0" w:lineRule="auto"/>
              <w:ind w:left="46" w:right="288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обработки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текстильных материалов.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4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Строение ткани (поперечное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продольное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направление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нитей). Ткани и нитки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растительного происхождения (полученные на основе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натурального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сырья)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27.01.2023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(ткани,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трикотаж, нетканые) по способу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изготовления, нитям основ; нитки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назначению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происхождению,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сырью, из которого они изготовлены;</w:t>
            </w:r>
          </w:p>
          <w:p w:rsidR="00DC66B2" w:rsidRPr="00BE10DC" w:rsidRDefault="00DC66B2">
            <w:pPr>
              <w:autoSpaceDE w:val="0"/>
              <w:autoSpaceDN w:val="0"/>
              <w:spacing w:before="52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2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67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2.15.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Виды ниток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(швейные, мулине)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1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Определять виды ниток: шёлковые, мулине, швейные, пряжа, их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использование;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2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70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DC66B2" w:rsidRPr="00BE10DC" w:rsidTr="00DC66B2">
        <w:trPr>
          <w:trHeight w:val="174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2.16.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Трикотаж,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нетканые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материалы (общее представление), его строение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основные свойства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10.02.2023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Классифицировать 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(ткани,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трикотаж, нетканые) по способу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изготовления, нитям основ; нитки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назначению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происхождению,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изучаемые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материалы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сырью, из которого они изготовлены;</w:t>
            </w:r>
          </w:p>
          <w:p w:rsidR="00DC66B2" w:rsidRPr="00BE10DC" w:rsidRDefault="00DC66B2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1056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2.17.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Варианты строчки прямого стежка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(перевивы, наборы) и/или строчка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косого стежка и её варианты (крестик, стебельчатая,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ёлочка)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отделку деталей изделия,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используя строчки стежков, а также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отделочными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материалами;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57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2.18.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Лекало. Разметка с помощью лекала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(простейшей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выкройки)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0.5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24.02.2023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Выполнять разметку с помощью лекала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(простейшей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выкройки);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14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2.19.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Технологическая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последовательность 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несложного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швейного изделия (разметка деталей, выкраивание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деталей, отделка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деталей, сшивание деталей)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03.03.2023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Соблюдать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технологическую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последовательность изготовления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несложного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швейного изделия (разметка деталей, выкраивание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деталей, отделка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деталей, сшивание деталей);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1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2.20.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Использование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дополнительных материалов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(например,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проволока, пряжа, бусины и др.)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материалы при 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изделием;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DC66B2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Итогопомодулю</w:t>
            </w:r>
            <w:proofErr w:type="spellEnd"/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DC66B2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3. КОНСТРУИРОВАНИЕ И МОДЕЛИРОВАНИЕ</w:t>
            </w:r>
          </w:p>
        </w:tc>
      </w:tr>
      <w:tr w:rsidR="00DC66B2" w:rsidRPr="00BE10DC" w:rsidTr="00DC66B2">
        <w:trPr>
          <w:trHeight w:hRule="exact" w:val="153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Основные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дополнительные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детали. Общее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представление 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правилах создания гармоничной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композиции.</w:t>
            </w:r>
          </w:p>
          <w:p w:rsidR="00484433" w:rsidRPr="00BE10DC" w:rsidRDefault="00DA5280">
            <w:pPr>
              <w:autoSpaceDE w:val="0"/>
              <w:autoSpaceDN w:val="0"/>
              <w:spacing w:before="12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Симметрия,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и конструирования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симметричных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форм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17.03.2023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При выполнении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практических работ учитывать правила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гармоничной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композиции;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2256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3.2.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Конструирование и моделирование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изделий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материалов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чертежу или эскизу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24.03.2023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Выделять основные и дополнительные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детали конструкции, называть их форму и определять способ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соединения;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конструкцию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по рисунку, фотографии, схеме и готовому образцу;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моделировать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изделия из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различных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материалов по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простейшему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чертежу или эскизу;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DC66B2" w:rsidRPr="00BE10DC" w:rsidTr="00DC66B2">
        <w:trPr>
          <w:trHeight w:hRule="exact" w:val="800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3.3.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7" w:lineRule="auto"/>
              <w:ind w:left="46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 xml:space="preserve">Подвижное </w:t>
            </w:r>
            <w:r w:rsidRPr="00BE10DC">
              <w:rPr>
                <w:sz w:val="16"/>
                <w:szCs w:val="16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соединение деталей конструкции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07.04.2023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Учитывать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основные принципы создания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конструкции: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прочность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жёсткость;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Мотивация к познанию и обучению.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50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</w:tbl>
    <w:p w:rsidR="00484433" w:rsidRPr="00BE10DC" w:rsidRDefault="00484433">
      <w:pPr>
        <w:autoSpaceDE w:val="0"/>
        <w:autoSpaceDN w:val="0"/>
        <w:spacing w:after="0" w:line="14" w:lineRule="exact"/>
        <w:rPr>
          <w:sz w:val="16"/>
          <w:szCs w:val="16"/>
        </w:rPr>
      </w:pPr>
    </w:p>
    <w:p w:rsidR="00484433" w:rsidRPr="00BE10DC" w:rsidRDefault="00484433">
      <w:pPr>
        <w:rPr>
          <w:sz w:val="16"/>
          <w:szCs w:val="16"/>
        </w:rPr>
        <w:sectPr w:rsidR="00484433" w:rsidRPr="00BE10DC">
          <w:pgSz w:w="16840" w:h="11900"/>
          <w:pgMar w:top="284" w:right="0" w:bottom="33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Pr="00BE10DC" w:rsidRDefault="00484433">
      <w:pPr>
        <w:autoSpaceDE w:val="0"/>
        <w:autoSpaceDN w:val="0"/>
        <w:spacing w:after="66" w:line="220" w:lineRule="exact"/>
        <w:rPr>
          <w:sz w:val="16"/>
          <w:szCs w:val="16"/>
        </w:rPr>
      </w:pPr>
    </w:p>
    <w:tbl>
      <w:tblPr>
        <w:tblW w:w="0" w:type="auto"/>
        <w:tblInd w:w="3" w:type="dxa"/>
        <w:tblLayout w:type="fixed"/>
        <w:tblLook w:val="04A0"/>
      </w:tblPr>
      <w:tblGrid>
        <w:gridCol w:w="292"/>
        <w:gridCol w:w="998"/>
        <w:gridCol w:w="330"/>
        <w:gridCol w:w="690"/>
        <w:gridCol w:w="712"/>
        <w:gridCol w:w="540"/>
        <w:gridCol w:w="968"/>
        <w:gridCol w:w="676"/>
        <w:gridCol w:w="26475"/>
      </w:tblGrid>
      <w:tr w:rsidR="00484433" w:rsidRPr="00BE10DC" w:rsidTr="00BE10DC">
        <w:trPr>
          <w:trHeight w:hRule="exact" w:val="1058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3.4.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Внесение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элементарных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конструктивных изменений 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дополнений в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изделие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14.04.2023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4" w:lineRule="auto"/>
              <w:ind w:left="44" w:right="1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Конструировать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симметричные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формы,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использовать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способы разметки таких форм при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работе над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конструкцией;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216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10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218"/>
        </w:trPr>
        <w:tc>
          <w:tcPr>
            <w:tcW w:w="-32540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</w:rPr>
              <w:t>Модуль 4. ИНФОРМАЦИОННО-КОММУНИКАТИВНЫЕ ТЕХНОЛОГИИ</w:t>
            </w:r>
          </w:p>
        </w:tc>
      </w:tr>
      <w:tr w:rsidR="00484433" w:rsidRPr="00BE10DC" w:rsidTr="00BE10DC">
        <w:trPr>
          <w:trHeight w:hRule="exact" w:val="892"/>
        </w:trPr>
        <w:tc>
          <w:tcPr>
            <w:tcW w:w="29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4.1.</w:t>
            </w:r>
          </w:p>
        </w:tc>
        <w:tc>
          <w:tcPr>
            <w:tcW w:w="99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Демонстрация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учителем готовых материалов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информационных носителях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21.04.2023</w:t>
            </w:r>
          </w:p>
        </w:tc>
        <w:tc>
          <w:tcPr>
            <w:tcW w:w="968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Анализировать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готовые материалы, представленные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учителем на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информационных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носителях;</w:t>
            </w:r>
            <w:r w:rsidR="00BE10DC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Формирование у обучающихся основ российской идентичности.</w:t>
            </w:r>
          </w:p>
        </w:tc>
        <w:tc>
          <w:tcPr>
            <w:tcW w:w="676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BE10DC" w:rsidTr="00BE10DC">
        <w:trPr>
          <w:trHeight w:hRule="exact" w:val="698"/>
        </w:trPr>
        <w:tc>
          <w:tcPr>
            <w:tcW w:w="29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4.2.</w:t>
            </w:r>
          </w:p>
        </w:tc>
        <w:tc>
          <w:tcPr>
            <w:tcW w:w="99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0" w:lineRule="auto"/>
              <w:ind w:left="46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Поиск информации. Интернет как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 xml:space="preserve">источник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szCs w:val="16"/>
                <w:lang w:val="ru-RU"/>
              </w:rPr>
              <w:t>информации</w:t>
            </w:r>
          </w:p>
        </w:tc>
        <w:tc>
          <w:tcPr>
            <w:tcW w:w="33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69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0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30" w:lineRule="auto"/>
              <w:jc w:val="center"/>
              <w:rPr>
                <w:sz w:val="16"/>
                <w:szCs w:val="16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28.04.2023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52" w:lineRule="auto"/>
              <w:ind w:left="44"/>
              <w:rPr>
                <w:sz w:val="16"/>
                <w:szCs w:val="16"/>
                <w:lang w:val="ru-RU"/>
              </w:rPr>
            </w:pP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Осуществлять поиск информации, в том числе в Интернете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 xml:space="preserve">под руководством </w:t>
            </w:r>
            <w:r w:rsidRPr="00BE10DC">
              <w:rPr>
                <w:sz w:val="16"/>
                <w:szCs w:val="16"/>
                <w:lang w:val="ru-RU"/>
              </w:rPr>
              <w:br/>
            </w:r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  <w:lang w:val="ru-RU"/>
              </w:rPr>
              <w:t>взрослого;</w:t>
            </w:r>
            <w:r w:rsidR="00DC66B2" w:rsidRPr="00BE10DC">
              <w:rPr>
                <w:rFonts w:ascii="Times New Roman" w:eastAsia="Times New Roman" w:hAnsi="Times New Roman"/>
                <w:i/>
                <w:iCs/>
                <w:color w:val="000000"/>
                <w:w w:val="97"/>
                <w:sz w:val="16"/>
                <w:szCs w:val="16"/>
                <w:lang w:val="ru-RU"/>
              </w:rPr>
              <w:t>Готовность обучающихся к саморазвитию</w:t>
            </w:r>
          </w:p>
        </w:tc>
        <w:tc>
          <w:tcPr>
            <w:tcW w:w="676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16"/>
                <w:szCs w:val="16"/>
              </w:rPr>
            </w:pPr>
            <w:proofErr w:type="spellStart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Практическаяработа</w:t>
            </w:r>
            <w:proofErr w:type="spellEnd"/>
            <w:r w:rsidRPr="00BE10DC">
              <w:rPr>
                <w:rFonts w:ascii="Times New Roman" w:eastAsia="Times New Roman" w:hAnsi="Times New Roman"/>
                <w:color w:val="000000"/>
                <w:w w:val="97"/>
                <w:sz w:val="16"/>
                <w:szCs w:val="16"/>
              </w:rPr>
              <w:t>;</w:t>
            </w:r>
          </w:p>
        </w:tc>
        <w:tc>
          <w:tcPr>
            <w:tcW w:w="27790" w:type="dxa"/>
            <w:tcBorders>
              <w:top w:val="single" w:sz="2" w:space="0" w:color="000000"/>
              <w:left w:val="single" w:sz="2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BE10DC" w:rsidRDefault="00484433">
            <w:pPr>
              <w:rPr>
                <w:sz w:val="16"/>
                <w:szCs w:val="16"/>
              </w:rPr>
            </w:pPr>
          </w:p>
        </w:tc>
      </w:tr>
      <w:tr w:rsidR="00484433" w:rsidRPr="00DC66B2" w:rsidTr="00BE10DC">
        <w:trPr>
          <w:trHeight w:hRule="exact" w:val="218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Итого по модулю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2</w:t>
            </w:r>
          </w:p>
        </w:tc>
        <w:tc>
          <w:tcPr>
            <w:tcW w:w="31376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484433">
            <w:pPr>
              <w:rPr>
                <w:sz w:val="28"/>
                <w:szCs w:val="28"/>
              </w:rPr>
            </w:pPr>
          </w:p>
        </w:tc>
      </w:tr>
      <w:tr w:rsidR="00484433" w:rsidRPr="00DC66B2" w:rsidTr="00BE10DC">
        <w:trPr>
          <w:trHeight w:hRule="exact" w:val="318"/>
        </w:trPr>
        <w:tc>
          <w:tcPr>
            <w:tcW w:w="12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45" w:lineRule="auto"/>
              <w:ind w:left="44"/>
              <w:rPr>
                <w:sz w:val="28"/>
                <w:szCs w:val="28"/>
                <w:lang w:val="ru-RU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  <w:lang w:val="ru-RU"/>
              </w:rPr>
              <w:t>ОБЩЕЕ КОЛИЧЕСТВО ЧАСОВ ПО ПРОГРАММЕ</w:t>
            </w:r>
          </w:p>
        </w:tc>
        <w:tc>
          <w:tcPr>
            <w:tcW w:w="3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6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0</w:t>
            </w:r>
          </w:p>
        </w:tc>
        <w:tc>
          <w:tcPr>
            <w:tcW w:w="7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DA5280">
            <w:pPr>
              <w:autoSpaceDE w:val="0"/>
              <w:autoSpaceDN w:val="0"/>
              <w:spacing w:before="48" w:after="0" w:line="230" w:lineRule="auto"/>
              <w:ind w:left="44"/>
              <w:rPr>
                <w:sz w:val="28"/>
                <w:szCs w:val="28"/>
              </w:rPr>
            </w:pPr>
            <w:r w:rsidRPr="00DC66B2">
              <w:rPr>
                <w:rFonts w:ascii="Times New Roman" w:eastAsia="Times New Roman" w:hAnsi="Times New Roman"/>
                <w:color w:val="000000"/>
                <w:w w:val="97"/>
                <w:sz w:val="28"/>
                <w:szCs w:val="28"/>
              </w:rPr>
              <w:t>34</w:t>
            </w:r>
          </w:p>
        </w:tc>
        <w:tc>
          <w:tcPr>
            <w:tcW w:w="29974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tcMar>
              <w:left w:w="0" w:type="dxa"/>
              <w:right w:w="0" w:type="dxa"/>
            </w:tcMar>
          </w:tcPr>
          <w:p w:rsidR="00484433" w:rsidRPr="00DC66B2" w:rsidRDefault="00484433">
            <w:pPr>
              <w:rPr>
                <w:sz w:val="28"/>
                <w:szCs w:val="28"/>
              </w:rPr>
            </w:pP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6840" w:h="11900"/>
          <w:pgMar w:top="284" w:right="0" w:bottom="1440" w:left="630" w:header="720" w:footer="720" w:gutter="0"/>
          <w:cols w:space="720" w:equalWidth="0">
            <w:col w:w="16210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78" w:line="220" w:lineRule="exact"/>
      </w:pPr>
    </w:p>
    <w:p w:rsidR="00484433" w:rsidRDefault="00DA528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48443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433" w:rsidRDefault="00484433"/>
        </w:tc>
      </w:tr>
      <w:tr w:rsidR="00484433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Рукотворный мир —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результат труда человека.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Элементарные представления об основном принципе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создания мира вещей: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прочность конструкции,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удобство использования,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эстетическая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выразительности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(композиция, цвет, тон и др.).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Изготовление изделий с учётом данного принципа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72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90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технологическом процессе: анализ устройства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назначения изделия,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выстраивание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практических действий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технологических операций, подбор материалов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инструментов, экономная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разметка, обработка с целью получения (выделения)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сборка, отделка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изделия, проверка изделия в действии, внесение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необходимых дополнений и изменений. Изготовление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изделий из различных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материалов с соблюдением этапов технологического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процесса.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 и современность.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98" w:right="650" w:bottom="63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Новая жизнь древних профессий.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Совершенствование их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процессов.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Мастера и их профессии, правила мастера.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Культурные традиции.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Элементарная творческая и проектная деятельность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(создание замысла, его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детализация и воплощение).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Несложные коллективные, групповые проекты.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Многообразие материалов, их свойств и их практическое применение в жизни.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Исследование и сравнение элементарных физических, механических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технологических свойств различных материалов.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58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 материалов по их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декоративно-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художественным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конструктивным свойствам.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8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Называние и выполнение основных технологических операций ручной обработки материалов в процессе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изделия: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разметка деталей (с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помощью линейки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(угольника, циркуля),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формообразование деталей (сгибание, складывание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тонкого картона и плотных видов бумаги и др.), сборка изделия (сшивание).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 соединение деталей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соответствующих способов обработки материалов в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зависимости от вида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назначения изделия.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86" w:lineRule="auto"/>
              <w:ind w:left="72"/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условных графических изображений: рисунок,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простейший чертёж, эскиз, схема.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Чертёжные</w:t>
            </w:r>
            <w:proofErr w:type="spellEnd"/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линейка</w:t>
            </w:r>
            <w:proofErr w:type="spellEnd"/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(угольник, циркуль). Их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функциональное назначение, конструкция.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безопасной работы колющими (циркуль)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инструментами.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Технология обработки бумаги и картона.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Назначение линий чертежа (контур, линия разреза,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сгиба, выносная, размерная).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условных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графических изображений. Построение прямоугольника от двух прямых углов (от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одного прямого угла).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Разметка деталей с опорой на простейший чертёж, эскиз.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74" w:lineRule="auto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Изготовление изделий по рисунку, простейшему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чертежу или эскизу, схеме.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измерений, вычислений и построений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для решения практических задач. Сгибание 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складывание тонкого картона и плотных видов бумаги —</w:t>
            </w:r>
            <w:proofErr w:type="spellStart"/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Подвижное соединение деталей на проволоку, толстую нитку.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69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65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текстильных материалов.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6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Строение ткани (поперечное и продольное направление нитей). Ткани и нитки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происхождения (полученные на основе натурального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сырья). Виды ниток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(швейные, мулине).</w:t>
            </w:r>
          </w:p>
          <w:p w:rsidR="00484433" w:rsidRPr="00FD0865" w:rsidRDefault="00DA5280">
            <w:pPr>
              <w:autoSpaceDE w:val="0"/>
              <w:autoSpaceDN w:val="0"/>
              <w:spacing w:before="72" w:after="0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Трикотаж, нетканые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(общее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представление), его строение и основные свойства.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Строчка прямого стежка и её варианты (перевивы, наборы) и/или строчка косого стежка и её варианты (крестик,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стебельчатая, ёлочка).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Лекало. Разметка с помощью лекала (простейшей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выкройки).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83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Технологическая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последовательность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изготовления несложного швейного изделия (разметка деталей, выкраивание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деталей, отделка деталей,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сшивание деталей).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дополнительных материалов (например, проволока,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пряжа, бусины и др.).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и дополнительные детали.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Общее представление о правилах создания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гармоничной композиции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Способы разметки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симметричных форм.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84433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Способы конструирования симметричных форм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различных материалов по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Моделирование изделий из различных материалов по простейшему чертежу или эскизу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Подвижное соединение деталей конструкции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изменений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Внесение элементарных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конструктивных дополнений в изделие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Демонстрация учителем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готовых материалов на </w:t>
            </w:r>
            <w:r w:rsidRPr="00FD0865">
              <w:rPr>
                <w:lang w:val="ru-RU"/>
              </w:rPr>
              <w:br/>
            </w: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информационных носителях.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Поиск информации.</w:t>
            </w:r>
          </w:p>
          <w:p w:rsidR="00484433" w:rsidRPr="00FD0865" w:rsidRDefault="00DA5280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Интернет как источник информации.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484433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Pr="00FD0865" w:rsidRDefault="00DA528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FD086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DA528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84433" w:rsidRDefault="00484433"/>
        </w:tc>
      </w:tr>
    </w:tbl>
    <w:p w:rsidR="00484433" w:rsidRDefault="00484433">
      <w:pPr>
        <w:autoSpaceDE w:val="0"/>
        <w:autoSpaceDN w:val="0"/>
        <w:spacing w:after="0" w:line="14" w:lineRule="exact"/>
      </w:pPr>
    </w:p>
    <w:p w:rsidR="00484433" w:rsidRDefault="00484433">
      <w:pPr>
        <w:sectPr w:rsidR="0048443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Default="00484433">
      <w:pPr>
        <w:autoSpaceDE w:val="0"/>
        <w:autoSpaceDN w:val="0"/>
        <w:spacing w:after="78" w:line="220" w:lineRule="exact"/>
      </w:pPr>
    </w:p>
    <w:p w:rsidR="00484433" w:rsidRDefault="00DA528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484433" w:rsidRDefault="00DA5280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484433" w:rsidRPr="00FD0865" w:rsidRDefault="00DA5280" w:rsidP="00350ABB">
      <w:pPr>
        <w:autoSpaceDE w:val="0"/>
        <w:autoSpaceDN w:val="0"/>
        <w:spacing w:before="166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Технология, 2 класс/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</w:t>
      </w:r>
    </w:p>
    <w:p w:rsidR="00484433" w:rsidRPr="00FD0865" w:rsidRDefault="00DA5280">
      <w:pPr>
        <w:autoSpaceDE w:val="0"/>
        <w:autoSpaceDN w:val="0"/>
        <w:spacing w:before="70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Тетрадь по </w:t>
      </w:r>
      <w:proofErr w:type="spellStart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технолоии</w:t>
      </w:r>
      <w:proofErr w:type="spellEnd"/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484433" w:rsidRPr="00FD0865" w:rsidRDefault="00DA5280">
      <w:pPr>
        <w:autoSpaceDE w:val="0"/>
        <w:autoSpaceDN w:val="0"/>
        <w:spacing w:before="16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›</w:t>
      </w:r>
      <w:r>
        <w:rPr>
          <w:rFonts w:ascii="Times New Roman" w:eastAsia="Times New Roman" w:hAnsi="Times New Roman"/>
          <w:color w:val="000000"/>
          <w:sz w:val="24"/>
        </w:rPr>
        <w:t>attachment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/….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pdf</w:t>
      </w:r>
      <w:proofErr w:type="spellEnd"/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484433" w:rsidRPr="00FD0865" w:rsidRDefault="00DA5280">
      <w:pPr>
        <w:autoSpaceDE w:val="0"/>
        <w:autoSpaceDN w:val="0"/>
        <w:spacing w:before="840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it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 – Сеть творческих учителей</w:t>
      </w:r>
    </w:p>
    <w:p w:rsidR="00484433" w:rsidRDefault="00DA5280">
      <w:pPr>
        <w:autoSpaceDE w:val="0"/>
        <w:autoSpaceDN w:val="0"/>
        <w:spacing w:before="406" w:after="0" w:line="230" w:lineRule="auto"/>
      </w:pPr>
      <w:r>
        <w:rPr>
          <w:rFonts w:ascii="Times New Roman" w:eastAsia="Times New Roman" w:hAnsi="Times New Roman"/>
          <w:color w:val="000000"/>
          <w:sz w:val="24"/>
        </w:rPr>
        <w:t>v http://www.inter-pedagogika.ru/ – inter-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педагогика</w:t>
      </w:r>
      <w:proofErr w:type="spellEnd"/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debryansk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/~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lpsch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/ – Информационно-методический сайт</w:t>
      </w:r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lib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homelinux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/ – огромное количество книг по различным предметам в формате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Djvu</w:t>
      </w:r>
      <w:proofErr w:type="spellEnd"/>
    </w:p>
    <w:p w:rsidR="00484433" w:rsidRPr="00FD0865" w:rsidRDefault="00DA5280">
      <w:pPr>
        <w:autoSpaceDE w:val="0"/>
        <w:autoSpaceDN w:val="0"/>
        <w:spacing w:before="40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vhttp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iearn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spb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 - русская страница международной образовательной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84433" w:rsidRPr="00FD0865" w:rsidRDefault="00484433">
      <w:pPr>
        <w:autoSpaceDE w:val="0"/>
        <w:autoSpaceDN w:val="0"/>
        <w:spacing w:after="78" w:line="220" w:lineRule="exact"/>
        <w:rPr>
          <w:lang w:val="ru-RU"/>
        </w:rPr>
      </w:pPr>
    </w:p>
    <w:p w:rsidR="00484433" w:rsidRPr="00FD0865" w:rsidRDefault="00DA5280">
      <w:pPr>
        <w:autoSpaceDE w:val="0"/>
        <w:autoSpaceDN w:val="0"/>
        <w:spacing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84433" w:rsidRPr="00FD0865" w:rsidRDefault="00DA5280">
      <w:pPr>
        <w:autoSpaceDE w:val="0"/>
        <w:autoSpaceDN w:val="0"/>
        <w:spacing w:before="346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484433" w:rsidRPr="00FD0865" w:rsidRDefault="00DA5280">
      <w:pPr>
        <w:autoSpaceDE w:val="0"/>
        <w:autoSpaceDN w:val="0"/>
        <w:spacing w:before="166" w:after="0" w:line="281" w:lineRule="auto"/>
        <w:ind w:right="8064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доска;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парты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тетради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портфель по технологии</w:t>
      </w:r>
    </w:p>
    <w:p w:rsidR="00484433" w:rsidRPr="00FD0865" w:rsidRDefault="00DA5280">
      <w:pPr>
        <w:autoSpaceDE w:val="0"/>
        <w:autoSpaceDN w:val="0"/>
        <w:spacing w:before="262" w:after="0" w:line="230" w:lineRule="auto"/>
        <w:rPr>
          <w:lang w:val="ru-RU"/>
        </w:rPr>
      </w:pPr>
      <w:r w:rsidRPr="00FD086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РАБОТ, ДЕМОНСТРАЦИЙ</w:t>
      </w:r>
    </w:p>
    <w:p w:rsidR="00484433" w:rsidRPr="00FD0865" w:rsidRDefault="00DA5280">
      <w:pPr>
        <w:autoSpaceDE w:val="0"/>
        <w:autoSpaceDN w:val="0"/>
        <w:spacing w:before="168" w:after="0" w:line="286" w:lineRule="auto"/>
        <w:ind w:right="1152"/>
        <w:rPr>
          <w:lang w:val="ru-RU"/>
        </w:rPr>
      </w:pP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картона-1»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бумаги и картона-2»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Обработка природного материала и пластика» Комплект таблиц для нач. шк. «Технология. Обработка ткани»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Комплект таблиц для нач. шк. «Технология. Организация рабочего места»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(демонстрационная)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«Бумага и картон» (раздаточная)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«Лен»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«Хлопок»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 xml:space="preserve">Коллекция «Шерсть» (нач. шк.) </w:t>
      </w:r>
      <w:r w:rsidRPr="00FD0865">
        <w:rPr>
          <w:lang w:val="ru-RU"/>
        </w:rPr>
        <w:br/>
      </w:r>
      <w:r w:rsidRPr="00FD0865">
        <w:rPr>
          <w:rFonts w:ascii="Times New Roman" w:eastAsia="Times New Roman" w:hAnsi="Times New Roman"/>
          <w:color w:val="000000"/>
          <w:sz w:val="24"/>
          <w:lang w:val="ru-RU"/>
        </w:rPr>
        <w:t>Коллекция промышленных образцов тканей, ниток и фурнитуры</w:t>
      </w:r>
    </w:p>
    <w:p w:rsidR="00484433" w:rsidRPr="00FD0865" w:rsidRDefault="00484433">
      <w:pPr>
        <w:rPr>
          <w:lang w:val="ru-RU"/>
        </w:rPr>
        <w:sectPr w:rsidR="00484433" w:rsidRPr="00FD086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A5280" w:rsidRPr="00FD0865" w:rsidRDefault="00DA5280">
      <w:pPr>
        <w:rPr>
          <w:lang w:val="ru-RU"/>
        </w:rPr>
      </w:pPr>
    </w:p>
    <w:sectPr w:rsidR="00DA5280" w:rsidRPr="00FD086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62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B47730"/>
    <w:rsid w:val="00034616"/>
    <w:rsid w:val="0006063C"/>
    <w:rsid w:val="0015074B"/>
    <w:rsid w:val="00155274"/>
    <w:rsid w:val="0028637C"/>
    <w:rsid w:val="0029639D"/>
    <w:rsid w:val="00326F90"/>
    <w:rsid w:val="00350ABB"/>
    <w:rsid w:val="00484433"/>
    <w:rsid w:val="00AA1D8D"/>
    <w:rsid w:val="00B47730"/>
    <w:rsid w:val="00BE10DC"/>
    <w:rsid w:val="00CB0664"/>
    <w:rsid w:val="00CD7C80"/>
    <w:rsid w:val="00DA5280"/>
    <w:rsid w:val="00DC66B2"/>
    <w:rsid w:val="00FC693F"/>
    <w:rsid w:val="00FD0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5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6489</Words>
  <Characters>36993</Characters>
  <Application>Microsoft Office Word</Application>
  <DocSecurity>0</DocSecurity>
  <Lines>308</Lines>
  <Paragraphs>86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43396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5</cp:revision>
  <dcterms:created xsi:type="dcterms:W3CDTF">2013-12-23T23:15:00Z</dcterms:created>
  <dcterms:modified xsi:type="dcterms:W3CDTF">2022-08-05T02:47:00Z</dcterms:modified>
  <cp:category/>
</cp:coreProperties>
</file>